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Freelance Portfolio Template (Reality-Based)</w:t>
      </w:r>
    </w:p>
    <w:p>
      <w:r>
        <w:t>This portfolio template is designed for beginners and early-stage freelancers.</w:t>
        <w:br/>
        <w:t>You can use it even if you do not have real client work yet by showcasing sample or self-initiated projects.</w:t>
        <w:br/>
        <w:t>Replace placeholders with your details.</w:t>
        <w:br/>
      </w:r>
    </w:p>
    <w:p>
      <w:pPr>
        <w:pStyle w:val="Heading2"/>
      </w:pPr>
      <w:r>
        <w:t>Cover Section</w:t>
      </w:r>
    </w:p>
    <w:p>
      <w:r>
        <w:t>Name:</w:t>
        <w:br/>
        <w:t>Professional Title:</w:t>
        <w:br/>
        <w:t>Email:</w:t>
        <w:br/>
        <w:t>Website / Portfolio Link:</w:t>
        <w:br/>
        <w:t>LinkedIn:</w:t>
        <w:br/>
      </w:r>
    </w:p>
    <w:p>
      <w:pPr>
        <w:pStyle w:val="Heading2"/>
      </w:pPr>
      <w:r>
        <w:t>About Me</w:t>
      </w:r>
    </w:p>
    <w:p>
      <w:r>
        <w:t>Write a short, clear introduction.</w:t>
        <w:br/>
        <w:t>Mention your skills, niche, and what problems you solve for clients.</w:t>
        <w:br/>
        <w:t>Keep it honest and outcome-focused.</w:t>
        <w:br/>
      </w:r>
    </w:p>
    <w:p>
      <w:pPr>
        <w:pStyle w:val="Heading2"/>
      </w:pPr>
      <w:r>
        <w:t>Services Offered</w:t>
      </w:r>
    </w:p>
    <w:p>
      <w:r>
        <w:t>• Service 1 – Short description</w:t>
        <w:br/>
        <w:t>• Service 2 – Short description</w:t>
        <w:br/>
        <w:t>• Service 3 – Short description</w:t>
        <w:br/>
      </w:r>
    </w:p>
    <w:p>
      <w:pPr>
        <w:pStyle w:val="Heading2"/>
      </w:pPr>
      <w:r>
        <w:t>Sample Project / Case Study</w:t>
      </w:r>
    </w:p>
    <w:p>
      <w:r>
        <w:t>Project Title:</w:t>
        <w:br/>
        <w:t>Client Type / Industry:</w:t>
        <w:br/>
        <w:t>Problem:</w:t>
        <w:br/>
        <w:t>Solution:</w:t>
        <w:br/>
        <w:t>Tools Used:</w:t>
        <w:br/>
        <w:t>Result (realistic outcome or expected benefit):</w:t>
        <w:br/>
      </w:r>
    </w:p>
    <w:p>
      <w:pPr>
        <w:pStyle w:val="Heading2"/>
      </w:pPr>
      <w:r>
        <w:t>Process</w:t>
      </w:r>
    </w:p>
    <w:p>
      <w:r>
        <w:t>1. Discovery &amp; Research</w:t>
        <w:br/>
        <w:t>2. Strategy Planning</w:t>
        <w:br/>
        <w:t>3. Execution</w:t>
        <w:br/>
        <w:t>4. Review &amp; Optimization</w:t>
        <w:br/>
      </w:r>
    </w:p>
    <w:p>
      <w:pPr>
        <w:pStyle w:val="Heading2"/>
      </w:pPr>
      <w:r>
        <w:t>Skills &amp; Tools</w:t>
      </w:r>
    </w:p>
    <w:p>
      <w:r>
        <w:t>List relevant tools, platforms, and skills.</w:t>
        <w:br/>
        <w:t>Example: SEO, Google Analytics, Canva, WordPress, AI Tools</w:t>
        <w:br/>
      </w:r>
    </w:p>
    <w:p>
      <w:pPr>
        <w:pStyle w:val="Heading2"/>
      </w:pPr>
      <w:r>
        <w:t>Testimonials (Optional)</w:t>
      </w:r>
    </w:p>
    <w:p>
      <w:r>
        <w:t>If you don’t have testimonials yet, write:</w:t>
        <w:br/>
        <w:t>“Testimonials available upon request”</w:t>
        <w:br/>
      </w:r>
    </w:p>
    <w:p>
      <w:pPr>
        <w:pStyle w:val="Heading2"/>
      </w:pPr>
      <w:r>
        <w:t>Call to Action</w:t>
      </w:r>
    </w:p>
    <w:p>
      <w:r>
        <w:t>Interested in working together?</w:t>
        <w:br/>
        <w:t>Contact me at {{your_email}} or book a call.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