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Freelance Outreach Templates (High-Converting)</w:t>
      </w:r>
    </w:p>
    <w:p>
      <w:r>
        <w:t>This document contains reality-based, proven outreach templates for email and LinkedIn.</w:t>
        <w:br/>
        <w:t>These scripts are designed for beginners and professionals to book discovery calls and land clients.</w:t>
        <w:br/>
        <w:t>Customize placeholders before sending.</w:t>
        <w:br/>
      </w:r>
    </w:p>
    <w:p>
      <w:pPr>
        <w:pStyle w:val="Heading2"/>
      </w:pPr>
      <w:r>
        <w:t>Cold Email – First Contact</w:t>
      </w:r>
    </w:p>
    <w:p>
      <w:r>
        <w:t>Subject: Quick idea to improve {{company_name}}’s {{specific_area}}</w:t>
        <w:br/>
        <w:br/>
        <w:t>Hi {{name}},</w:t>
        <w:br/>
        <w:br/>
        <w:t>I came across {{company_name}} while reviewing businesses in {{industry}} and noticed {{specific_observation}}.</w:t>
        <w:br/>
        <w:br/>
        <w:t>I help businesses like yours {{clear_result}}. Recently, I worked with a similar company and helped them {{specific_result}}.</w:t>
        <w:br/>
        <w:br/>
        <w:t>Would you be open to a quick 10–15 minute call this week so I can share a few ideas tailored to {{company_name}}?</w:t>
        <w:br/>
        <w:br/>
        <w:t>Best regards,</w:t>
        <w:br/>
        <w:t>{{your_name}}</w:t>
        <w:br/>
        <w:t>{{your_service}}</w:t>
      </w:r>
    </w:p>
    <w:p>
      <w:pPr>
        <w:pStyle w:val="Heading2"/>
      </w:pPr>
      <w:r>
        <w:t>LinkedIn Connection Message</w:t>
      </w:r>
    </w:p>
    <w:p>
      <w:r>
        <w:t>Hi {{name}},</w:t>
        <w:br/>
        <w:br/>
        <w:t>I work with {{industry}} businesses to improve {{result}}. I liked your work at {{company_name}} and would love to connect.</w:t>
      </w:r>
    </w:p>
    <w:p>
      <w:pPr>
        <w:pStyle w:val="Heading2"/>
      </w:pPr>
      <w:r>
        <w:t>LinkedIn Follow-Up</w:t>
      </w:r>
    </w:p>
    <w:p>
      <w:r>
        <w:t>Hi {{name}},</w:t>
        <w:br/>
        <w:br/>
        <w:t>Thanks for connecting! I noticed {{specific_detail}} about your business.</w:t>
        <w:br/>
        <w:t>If you're open to it, I’d love to share a quick suggestion that could help with {{pain_point}}.</w:t>
        <w:br/>
        <w:br/>
        <w:t>Let me know!</w:t>
      </w:r>
    </w:p>
    <w:p>
      <w:pPr>
        <w:pStyle w:val="Heading2"/>
      </w:pPr>
      <w:r>
        <w:t>Warm Follow-Up Email</w:t>
      </w:r>
    </w:p>
    <w:p>
      <w:r>
        <w:t>Subject: Following up – quick suggestion for {{company_name}}</w:t>
        <w:br/>
        <w:br/>
        <w:t>Hi {{name}},</w:t>
        <w:br/>
        <w:br/>
        <w:t>Just following up on my last message.</w:t>
        <w:br/>
        <w:t>I had an additional idea that could help improve {{goal}} for {{company_name}}.</w:t>
        <w:br/>
        <w:br/>
        <w:t>Would a short call this week work for you?</w:t>
        <w:br/>
        <w:br/>
        <w:t>Best,</w:t>
        <w:br/>
        <w:t>{{your_name}}</w:t>
      </w:r>
    </w:p>
    <w:p>
      <w:pPr>
        <w:pStyle w:val="Heading2"/>
      </w:pPr>
      <w:r>
        <w:t>Final Follow-Up (Soft Close)</w:t>
      </w:r>
    </w:p>
    <w:p>
      <w:r>
        <w:t>Subject: Should I close the loop?</w:t>
        <w:br/>
        <w:br/>
        <w:t>Hi {{name}},</w:t>
        <w:br/>
        <w:br/>
        <w:t>I don’t want to be a bother — just checking if now isn’t the right time.</w:t>
        <w:br/>
        <w:t>If it helps, I can send over a short audit or suggestion with no obligation.</w:t>
        <w:br/>
        <w:br/>
        <w:t>Thanks,</w:t>
        <w:br/>
        <w:t>{{your_name}}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