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Freelance Follow-Up Sequences (Reality-Based)</w:t>
      </w:r>
    </w:p>
    <w:p>
      <w:r>
        <w:t>This follow-up sequence is designed for real freelance outreach.</w:t>
        <w:br/>
        <w:t>It helps you stay professional, polite, and persistent without sounding pushy.</w:t>
        <w:br/>
        <w:t>Use these messages after emails, LinkedIn outreach, or discovery calls.</w:t>
        <w:br/>
      </w:r>
    </w:p>
    <w:p>
      <w:pPr>
        <w:pStyle w:val="Heading2"/>
      </w:pPr>
      <w:r>
        <w:t>Day 1 – Gentle Follow-Up</w:t>
      </w:r>
    </w:p>
    <w:p>
      <w:r>
        <w:t>Subject: Quick follow-up on my last message</w:t>
        <w:br/>
        <w:br/>
        <w:t>Hi {{name}},</w:t>
        <w:br/>
        <w:br/>
        <w:t>Just checking in to see if you had a chance to review my previous message.</w:t>
        <w:br/>
        <w:t>Happy to share a quick idea that could help {{company_name}} with {{goal}}.</w:t>
        <w:br/>
        <w:br/>
        <w:t>Best,</w:t>
        <w:br/>
        <w:t>{{your_name}}</w:t>
        <w:br/>
      </w:r>
    </w:p>
    <w:p>
      <w:pPr>
        <w:pStyle w:val="Heading2"/>
      </w:pPr>
      <w:r>
        <w:t>Day 3 – Value-Based Follow-Up</w:t>
      </w:r>
    </w:p>
    <w:p>
      <w:r>
        <w:t>Subject: One idea for {{company_name}}</w:t>
        <w:br/>
        <w:br/>
        <w:t>Hi {{name}},</w:t>
        <w:br/>
        <w:br/>
        <w:t>I wanted to share one quick suggestion related to {{specific_problem}}.</w:t>
        <w:br/>
        <w:t>I believe this could help improve {{benefit}} without major changes.</w:t>
        <w:br/>
        <w:br/>
        <w:t>Would it make sense to discuss this for 10 minutes?</w:t>
        <w:br/>
        <w:br/>
        <w:t>Thanks,</w:t>
        <w:br/>
        <w:t>{{your_name}}</w:t>
        <w:br/>
      </w:r>
    </w:p>
    <w:p>
      <w:pPr>
        <w:pStyle w:val="Heading2"/>
      </w:pPr>
      <w:r>
        <w:t>Day 7 – Soft Reminder</w:t>
      </w:r>
    </w:p>
    <w:p>
      <w:r>
        <w:t>Subject: Following up</w:t>
        <w:br/>
        <w:br/>
        <w:t>Hi {{name}},</w:t>
        <w:br/>
        <w:br/>
        <w:t>Just following up in case my earlier messages got buried.</w:t>
        <w:br/>
        <w:t>Let me know if this is something you’d like to explore now or later.</w:t>
        <w:br/>
        <w:br/>
        <w:t>Best,</w:t>
        <w:br/>
        <w:t>{{your_name}}</w:t>
        <w:br/>
      </w:r>
    </w:p>
    <w:p>
      <w:pPr>
        <w:pStyle w:val="Heading2"/>
      </w:pPr>
      <w:r>
        <w:t>After Discovery Call – Summary Follow-Up</w:t>
      </w:r>
    </w:p>
    <w:p>
      <w:r>
        <w:t>Subject: Thanks for the call – next steps</w:t>
        <w:br/>
        <w:br/>
        <w:t>Hi {{name}},</w:t>
        <w:br/>
        <w:br/>
        <w:t>Thanks for taking the time today.</w:t>
        <w:br/>
        <w:t>Here’s a quick summary of what we discussed:</w:t>
        <w:br/>
        <w:t>• {{key_point_1}}</w:t>
        <w:br/>
        <w:t>• {{key_point_2}}</w:t>
        <w:br/>
        <w:br/>
        <w:t>I’ll send the proposal by {{timeline}}.</w:t>
        <w:br/>
        <w:br/>
        <w:t>Best,</w:t>
        <w:br/>
        <w:t>{{your_name}}</w:t>
        <w:br/>
      </w:r>
    </w:p>
    <w:p>
      <w:pPr>
        <w:pStyle w:val="Heading2"/>
      </w:pPr>
      <w:r>
        <w:t>Final Follow-Up – Close the Loop</w:t>
      </w:r>
    </w:p>
    <w:p>
      <w:r>
        <w:t>Subject: Should I close the loop?</w:t>
        <w:br/>
        <w:br/>
        <w:t>Hi {{name}},</w:t>
        <w:br/>
        <w:br/>
        <w:t>I haven’t heard back, so I’ll pause outreach for now.</w:t>
        <w:br/>
        <w:t>If you’d like to revisit this later, feel free to reach out anytime.</w:t>
        <w:br/>
        <w:br/>
        <w:t>Thanks,</w:t>
        <w:br/>
        <w:t>{{your_name}}</w:t>
        <w:br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